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E7" w:rsidRDefault="00BC4C6A" w:rsidP="00C92C94">
      <w:pPr>
        <w:pStyle w:val="NormalWeb"/>
        <w:spacing w:beforeAutospacing="0" w:afterAutospacing="0" w:line="10" w:lineRule="atLeast"/>
        <w:ind w:firstLine="561"/>
        <w:jc w:val="center"/>
      </w:pPr>
      <w:r>
        <w:rPr>
          <w:b/>
          <w:bCs/>
          <w:color w:val="000000"/>
          <w:sz w:val="26"/>
          <w:szCs w:val="26"/>
        </w:rPr>
        <w:t>CỘNG HÒA XÃ HỘI CHỦ NGHĨA VIỆT NAM</w:t>
      </w:r>
    </w:p>
    <w:p w:rsidR="00AD42E7" w:rsidRDefault="00C92C94" w:rsidP="00C92C94">
      <w:pPr>
        <w:pStyle w:val="NormalWeb"/>
        <w:spacing w:beforeAutospacing="0" w:afterAutospacing="0" w:line="10" w:lineRule="atLeast"/>
        <w:ind w:firstLine="561"/>
        <w:jc w:val="center"/>
        <w:rPr>
          <w:b/>
          <w:bCs/>
          <w:color w:val="000000"/>
          <w:sz w:val="26"/>
          <w:szCs w:val="26"/>
        </w:rPr>
      </w:pPr>
      <w:r>
        <w:rPr>
          <w:b/>
          <w:bCs/>
          <w:noProof/>
          <w:color w:val="000000"/>
          <w:sz w:val="26"/>
          <w:szCs w:val="26"/>
          <w:lang w:eastAsia="en-US"/>
        </w:rPr>
        <mc:AlternateContent>
          <mc:Choice Requires="wps">
            <w:drawing>
              <wp:anchor distT="0" distB="0" distL="114300" distR="114300" simplePos="0" relativeHeight="251659264" behindDoc="0" locked="0" layoutInCell="1" allowOverlap="1">
                <wp:simplePos x="0" y="0"/>
                <wp:positionH relativeFrom="column">
                  <wp:posOffset>1885950</wp:posOffset>
                </wp:positionH>
                <wp:positionV relativeFrom="paragraph">
                  <wp:posOffset>248284</wp:posOffset>
                </wp:positionV>
                <wp:extent cx="2143125" cy="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2143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F18796"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19.55pt" to="317.2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" strokecolor="black [3200]" strokeweight=".5pt">
                <v:stroke joinstyle="miter"/>
              </v:line>
            </w:pict>
          </mc:Fallback>
        </mc:AlternateContent>
      </w:r>
      <w:r w:rsidR="00BC4C6A">
        <w:rPr>
          <w:b/>
          <w:bCs/>
          <w:color w:val="000000"/>
          <w:sz w:val="26"/>
          <w:szCs w:val="26"/>
        </w:rPr>
        <w:t>Độc lập – Tự do – Hạnh phúc</w:t>
      </w:r>
    </w:p>
    <w:p w:rsidR="00C92C94" w:rsidRDefault="00C92C94">
      <w:pPr>
        <w:pStyle w:val="NormalWeb"/>
        <w:spacing w:beforeAutospacing="0" w:after="160" w:afterAutospacing="0" w:line="10" w:lineRule="atLeast"/>
        <w:ind w:firstLine="560"/>
        <w:jc w:val="center"/>
      </w:pPr>
    </w:p>
    <w:p w:rsidR="00AD42E7" w:rsidRDefault="00BC4C6A">
      <w:pPr>
        <w:pStyle w:val="NormalWeb"/>
        <w:spacing w:beforeAutospacing="0" w:afterAutospacing="0"/>
        <w:jc w:val="center"/>
        <w:rPr>
          <w:b/>
          <w:bCs/>
          <w:color w:val="000000"/>
          <w:sz w:val="26"/>
          <w:szCs w:val="26"/>
        </w:rPr>
      </w:pPr>
      <w:r>
        <w:rPr>
          <w:b/>
          <w:bCs/>
          <w:color w:val="000000"/>
          <w:sz w:val="26"/>
          <w:szCs w:val="26"/>
        </w:rPr>
        <w:t>BẢN CAM KẾT</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THỰC HIỆN NGHĨA VỤ CỦA SINH VIÊN CHÍNH QUY </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ĐÀO TẠO THEO ĐẶT HÀNG CỦA TỈNH </w:t>
      </w:r>
      <w:r w:rsidR="005A34E4">
        <w:rPr>
          <w:b/>
          <w:bCs/>
          <w:color w:val="000000"/>
          <w:sz w:val="26"/>
          <w:szCs w:val="26"/>
        </w:rPr>
        <w:t>ĐỒNG THÁP</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TẠI </w:t>
      </w:r>
      <w:r w:rsidR="009F12EA">
        <w:rPr>
          <w:b/>
          <w:bCs/>
          <w:color w:val="000000"/>
          <w:sz w:val="26"/>
          <w:szCs w:val="26"/>
        </w:rPr>
        <w:t>TRƯỜNG ĐẠI HỌC Y DƯỢC CẦN THƠ, NĂM 2021</w:t>
      </w:r>
    </w:p>
    <w:p w:rsidR="00AD42E7" w:rsidRDefault="00BC4C6A">
      <w:pPr>
        <w:pStyle w:val="NormalWeb"/>
        <w:spacing w:beforeAutospacing="0" w:afterAutospacing="0"/>
        <w:ind w:left="-140" w:hanging="140"/>
        <w:rPr>
          <w:color w:val="000000"/>
          <w:sz w:val="28"/>
          <w:szCs w:val="28"/>
        </w:rPr>
      </w:pPr>
      <w:r>
        <w:rPr>
          <w:color w:val="000000"/>
          <w:sz w:val="28"/>
          <w:szCs w:val="28"/>
        </w:rPr>
        <w:t>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3"/>
        <w:gridCol w:w="4528"/>
      </w:tblGrid>
      <w:tr w:rsidR="00AD42E7">
        <w:tc>
          <w:tcPr>
            <w:tcW w:w="3273" w:type="dxa"/>
          </w:tcPr>
          <w:p w:rsidR="00AD42E7" w:rsidRDefault="00BC4C6A">
            <w:pPr>
              <w:pStyle w:val="NormalWeb"/>
              <w:widowControl/>
              <w:spacing w:beforeAutospacing="0" w:afterAutospacing="0"/>
              <w:ind w:left="-140" w:firstLine="140"/>
              <w:jc w:val="right"/>
              <w:rPr>
                <w:color w:val="000000"/>
                <w:sz w:val="28"/>
                <w:szCs w:val="28"/>
              </w:rPr>
            </w:pPr>
            <w:r>
              <w:rPr>
                <w:color w:val="000000"/>
                <w:sz w:val="28"/>
                <w:szCs w:val="28"/>
              </w:rPr>
              <w:t>Kính gửi:</w:t>
            </w:r>
          </w:p>
        </w:tc>
        <w:tc>
          <w:tcPr>
            <w:tcW w:w="4528" w:type="dxa"/>
          </w:tcPr>
          <w:p w:rsidR="00AD42E7" w:rsidRDefault="00BC4C6A">
            <w:pPr>
              <w:pStyle w:val="NormalWeb"/>
              <w:widowControl/>
              <w:spacing w:beforeAutospacing="0" w:afterAutospacing="0"/>
              <w:rPr>
                <w:sz w:val="28"/>
                <w:szCs w:val="28"/>
              </w:rPr>
            </w:pPr>
            <w:r>
              <w:rPr>
                <w:color w:val="000000"/>
                <w:sz w:val="28"/>
                <w:szCs w:val="28"/>
              </w:rPr>
              <w:t>- Ủy ban nhân dân tỉ</w:t>
            </w:r>
            <w:r w:rsidR="005A34E4">
              <w:rPr>
                <w:color w:val="000000"/>
                <w:sz w:val="28"/>
                <w:szCs w:val="28"/>
              </w:rPr>
              <w:t>nh Đồng Tháp</w:t>
            </w:r>
            <w:r>
              <w:rPr>
                <w:color w:val="000000"/>
                <w:sz w:val="28"/>
                <w:szCs w:val="28"/>
              </w:rPr>
              <w:t>;</w:t>
            </w:r>
          </w:p>
          <w:p w:rsidR="00AD42E7" w:rsidRDefault="00BC4C6A" w:rsidP="005A34E4">
            <w:pPr>
              <w:pStyle w:val="NormalWeb"/>
              <w:widowControl/>
              <w:spacing w:beforeAutospacing="0" w:afterAutospacing="0"/>
              <w:ind w:left="-140" w:hanging="140"/>
              <w:rPr>
                <w:color w:val="000000"/>
                <w:sz w:val="28"/>
                <w:szCs w:val="28"/>
              </w:rPr>
            </w:pPr>
            <w:r>
              <w:rPr>
                <w:color w:val="000000"/>
                <w:sz w:val="28"/>
                <w:szCs w:val="28"/>
              </w:rPr>
              <w:t xml:space="preserve">    - Sở Y tế </w:t>
            </w:r>
            <w:r w:rsidR="005A34E4">
              <w:rPr>
                <w:color w:val="000000"/>
                <w:sz w:val="28"/>
                <w:szCs w:val="28"/>
              </w:rPr>
              <w:t>tỉnh Đồng Tháp.</w:t>
            </w:r>
          </w:p>
        </w:tc>
      </w:tr>
    </w:tbl>
    <w:p w:rsidR="00AD42E7" w:rsidRDefault="00AD42E7">
      <w:pPr>
        <w:pStyle w:val="NormalWeb"/>
        <w:spacing w:beforeAutospacing="0" w:afterAutospacing="0"/>
        <w:ind w:left="-140" w:hanging="140"/>
        <w:rPr>
          <w:color w:val="000000"/>
          <w:sz w:val="28"/>
          <w:szCs w:val="28"/>
        </w:rPr>
      </w:pPr>
    </w:p>
    <w:p w:rsidR="00AD42E7" w:rsidRDefault="005A34E4" w:rsidP="00C92C94">
      <w:pPr>
        <w:pStyle w:val="NormalWeb"/>
        <w:spacing w:beforeAutospacing="0" w:after="160" w:afterAutospacing="0" w:line="10" w:lineRule="atLeast"/>
        <w:ind w:left="-140" w:hanging="140"/>
        <w:rPr>
          <w:color w:val="000000"/>
          <w:sz w:val="26"/>
          <w:szCs w:val="26"/>
        </w:rPr>
      </w:pPr>
      <w:r>
        <w:rPr>
          <w:color w:val="000000"/>
          <w:sz w:val="28"/>
          <w:szCs w:val="28"/>
        </w:rPr>
        <w:t xml:space="preserve">    </w:t>
      </w:r>
      <w:r w:rsidR="00BC4C6A">
        <w:rPr>
          <w:color w:val="000000"/>
          <w:sz w:val="26"/>
          <w:szCs w:val="26"/>
        </w:rPr>
        <w:t>Tôi tên là: ....................................................…</w:t>
      </w:r>
    </w:p>
    <w:p w:rsidR="00AD42E7" w:rsidRDefault="00BC4C6A">
      <w:pPr>
        <w:pStyle w:val="NormalWeb"/>
        <w:spacing w:beforeAutospacing="0" w:after="160" w:afterAutospacing="0" w:line="10" w:lineRule="atLeast"/>
        <w:jc w:val="both"/>
      </w:pPr>
      <w:r>
        <w:rPr>
          <w:color w:val="000000"/>
          <w:sz w:val="26"/>
          <w:szCs w:val="26"/>
        </w:rPr>
        <w:t>Sinh ngày .........tháng.…    ..năm............</w:t>
      </w:r>
    </w:p>
    <w:p w:rsidR="00AD42E7" w:rsidRDefault="00BC4C6A">
      <w:pPr>
        <w:pStyle w:val="NormalWeb"/>
        <w:spacing w:before="120" w:beforeAutospacing="0" w:after="160" w:afterAutospacing="0" w:line="10" w:lineRule="atLeast"/>
        <w:jc w:val="both"/>
      </w:pPr>
      <w:r>
        <w:rPr>
          <w:color w:val="000000"/>
          <w:sz w:val="26"/>
          <w:szCs w:val="26"/>
        </w:rPr>
        <w:t>Số CMND/.................................do CA tỉnh...........................       cấp ngày............</w:t>
      </w:r>
    </w:p>
    <w:p w:rsidR="00AD42E7" w:rsidRDefault="00BC4C6A">
      <w:pPr>
        <w:pStyle w:val="NormalWeb"/>
        <w:spacing w:before="120" w:beforeAutospacing="0" w:after="160" w:afterAutospacing="0" w:line="10" w:lineRule="atLeast"/>
        <w:jc w:val="both"/>
      </w:pPr>
      <w:r>
        <w:rPr>
          <w:color w:val="000000"/>
          <w:sz w:val="26"/>
          <w:szCs w:val="26"/>
        </w:rPr>
        <w:t>Số điện thoại: Nhà riêng.................................. Di động:........................................</w:t>
      </w:r>
    </w:p>
    <w:p w:rsidR="00AD42E7" w:rsidRDefault="00BC4C6A">
      <w:pPr>
        <w:pStyle w:val="NormalWeb"/>
        <w:spacing w:before="120" w:beforeAutospacing="0" w:after="160" w:afterAutospacing="0" w:line="10" w:lineRule="atLeast"/>
        <w:jc w:val="both"/>
      </w:pPr>
      <w:r>
        <w:rPr>
          <w:color w:val="000000"/>
          <w:sz w:val="26"/>
          <w:szCs w:val="26"/>
        </w:rPr>
        <w:t>Địa chỉ:....................................................................................................................</w:t>
      </w:r>
    </w:p>
    <w:p w:rsidR="00AD42E7" w:rsidRDefault="00BC4C6A">
      <w:pPr>
        <w:pStyle w:val="NormalWeb"/>
        <w:spacing w:before="120" w:beforeAutospacing="0" w:after="160" w:afterAutospacing="0" w:line="10" w:lineRule="atLeast"/>
        <w:jc w:val="both"/>
        <w:rPr>
          <w:color w:val="000000"/>
          <w:sz w:val="26"/>
          <w:szCs w:val="26"/>
        </w:rPr>
      </w:pPr>
      <w:r>
        <w:rPr>
          <w:color w:val="000000"/>
          <w:sz w:val="26"/>
          <w:szCs w:val="26"/>
        </w:rPr>
        <w:t>Khi được UBND tỉnh xét tuyển đào tạo theo đặt hàng của Tỉnh năm 2021</w:t>
      </w:r>
    </w:p>
    <w:p w:rsidR="00AD42E7" w:rsidRDefault="00BC4C6A">
      <w:pPr>
        <w:pStyle w:val="NormalWeb"/>
        <w:spacing w:before="120" w:beforeAutospacing="0" w:after="160" w:afterAutospacing="0" w:line="10" w:lineRule="atLeast"/>
        <w:jc w:val="both"/>
      </w:pPr>
      <w:r>
        <w:rPr>
          <w:color w:val="000000"/>
          <w:sz w:val="26"/>
          <w:szCs w:val="26"/>
        </w:rPr>
        <w:t>Ngành học: ……………………………..</w:t>
      </w:r>
      <w:r>
        <w:rPr>
          <w:color w:val="000000"/>
          <w:sz w:val="26"/>
          <w:szCs w:val="26"/>
        </w:rPr>
        <w:tab/>
      </w:r>
      <w:r w:rsidR="000F1988">
        <w:rPr>
          <w:color w:val="000000"/>
          <w:sz w:val="26"/>
          <w:szCs w:val="26"/>
        </w:rPr>
        <w:t>……………………………..</w:t>
      </w:r>
      <w:bookmarkStart w:id="0" w:name="_GoBack"/>
      <w:bookmarkEnd w:id="0"/>
    </w:p>
    <w:p w:rsidR="00AD42E7" w:rsidRDefault="00BC4C6A">
      <w:pPr>
        <w:pStyle w:val="NormalWeb"/>
        <w:spacing w:before="120" w:beforeAutospacing="0" w:after="160" w:afterAutospacing="0" w:line="10" w:lineRule="atLeast"/>
        <w:jc w:val="both"/>
      </w:pPr>
      <w:r>
        <w:rPr>
          <w:b/>
          <w:bCs/>
          <w:i/>
          <w:iCs/>
          <w:color w:val="000000"/>
          <w:sz w:val="26"/>
          <w:szCs w:val="26"/>
        </w:rPr>
        <w:t>Tôi xin cam kết thực hiện đúng các nghĩa vụ như sau:</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 xml:space="preserve">Chấp hành đúng theo Quy chế Đào tạo đại học của Nhà trường và Quy định của Ủy ban nhân dân tỉnh </w:t>
      </w:r>
      <w:r w:rsidR="005A34E4">
        <w:rPr>
          <w:color w:val="000000"/>
          <w:sz w:val="26"/>
          <w:szCs w:val="26"/>
        </w:rPr>
        <w:t>Đồng Tháp</w:t>
      </w:r>
      <w:r>
        <w:rPr>
          <w:color w:val="000000"/>
          <w:sz w:val="26"/>
          <w:szCs w:val="26"/>
        </w:rPr>
        <w:t xml:space="preserve"> về thời gian học tập;</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Phấn đấu học tập để hoàn thành chương trình đào tạo đúng thời hạn;</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 xml:space="preserve">Sau khi tốt nghiệp ra trường về địa phương tỉnh </w:t>
      </w:r>
      <w:r w:rsidR="005A34E4">
        <w:rPr>
          <w:color w:val="000000"/>
          <w:sz w:val="26"/>
          <w:szCs w:val="26"/>
        </w:rPr>
        <w:t>Đồng Tháp</w:t>
      </w:r>
      <w:r>
        <w:rPr>
          <w:color w:val="000000"/>
          <w:sz w:val="26"/>
          <w:szCs w:val="26"/>
        </w:rPr>
        <w:t xml:space="preserve"> làm việc lâu dài tại các đơn vị y tế công lập thuộc Sở Y tế</w:t>
      </w:r>
      <w:r w:rsidR="005A34E4">
        <w:rPr>
          <w:color w:val="000000"/>
          <w:sz w:val="26"/>
          <w:szCs w:val="26"/>
        </w:rPr>
        <w:t xml:space="preserve"> tỉnh Đồng Tháp</w:t>
      </w:r>
      <w:r>
        <w:rPr>
          <w:color w:val="000000"/>
          <w:sz w:val="26"/>
          <w:szCs w:val="26"/>
        </w:rPr>
        <w:t xml:space="preserve">, theo sự điều động của Nhà nước, của Sở Y tế và các quy định hiện hành; thời gian công tác ít nhất </w:t>
      </w:r>
      <w:r w:rsidR="00DB0F0B" w:rsidRPr="00DB0F0B">
        <w:rPr>
          <w:b/>
          <w:color w:val="000000"/>
          <w:sz w:val="26"/>
          <w:szCs w:val="26"/>
        </w:rPr>
        <w:t>bằng</w:t>
      </w:r>
      <w:r>
        <w:rPr>
          <w:color w:val="000000"/>
          <w:sz w:val="26"/>
          <w:szCs w:val="26"/>
        </w:rPr>
        <w:t xml:space="preserve"> thời gian đào tạo.</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Các Quy định của tỉnh, ngành y tế về đào tạo theo theo đặt hàng của tỉnh:</w:t>
      </w:r>
    </w:p>
    <w:p w:rsidR="00AD42E7" w:rsidRDefault="00BC4C6A">
      <w:pPr>
        <w:pStyle w:val="NormalWeb"/>
        <w:numPr>
          <w:ilvl w:val="0"/>
          <w:numId w:val="12"/>
        </w:numPr>
        <w:spacing w:before="120" w:beforeAutospacing="0" w:after="160" w:afterAutospacing="0" w:line="10" w:lineRule="atLeast"/>
        <w:jc w:val="both"/>
      </w:pPr>
      <w:r>
        <w:rPr>
          <w:color w:val="000000"/>
          <w:sz w:val="26"/>
          <w:szCs w:val="26"/>
        </w:rPr>
        <w:t xml:space="preserve">Kinh phí: </w:t>
      </w:r>
      <w:r w:rsidR="009F12EA">
        <w:rPr>
          <w:color w:val="000000"/>
          <w:sz w:val="26"/>
          <w:szCs w:val="26"/>
        </w:rPr>
        <w:t>Thực hiện theo qui định hiện hành</w:t>
      </w:r>
      <w:r>
        <w:rPr>
          <w:color w:val="000000"/>
          <w:sz w:val="26"/>
          <w:szCs w:val="26"/>
        </w:rPr>
        <w:t>; </w:t>
      </w:r>
    </w:p>
    <w:p w:rsidR="00AD42E7" w:rsidRDefault="00BC4C6A">
      <w:pPr>
        <w:pStyle w:val="NormalWeb"/>
        <w:numPr>
          <w:ilvl w:val="0"/>
          <w:numId w:val="12"/>
        </w:numPr>
        <w:spacing w:before="120" w:beforeAutospacing="0" w:after="160" w:afterAutospacing="0" w:line="10" w:lineRule="atLeast"/>
        <w:jc w:val="both"/>
      </w:pPr>
      <w:r>
        <w:rPr>
          <w:color w:val="000000"/>
          <w:sz w:val="26"/>
          <w:szCs w:val="26"/>
        </w:rPr>
        <w:t xml:space="preserve">Về hồ sơ: </w:t>
      </w:r>
      <w:r w:rsidR="009F12EA">
        <w:rPr>
          <w:color w:val="000000"/>
          <w:sz w:val="26"/>
          <w:szCs w:val="26"/>
        </w:rPr>
        <w:t xml:space="preserve">Tự nguyện để </w:t>
      </w:r>
      <w:r>
        <w:rPr>
          <w:color w:val="000000"/>
          <w:sz w:val="26"/>
          <w:szCs w:val="26"/>
        </w:rPr>
        <w:t>Sở Y tế sẽ quản lý hồ sơ học tập</w:t>
      </w:r>
      <w:r w:rsidR="009F12EA">
        <w:rPr>
          <w:color w:val="000000"/>
          <w:sz w:val="26"/>
          <w:szCs w:val="26"/>
        </w:rPr>
        <w:t xml:space="preserve"> bằng tốt nghiệp</w:t>
      </w:r>
      <w:r>
        <w:rPr>
          <w:color w:val="000000"/>
          <w:sz w:val="26"/>
          <w:szCs w:val="26"/>
        </w:rPr>
        <w:t xml:space="preserve"> của cá nhân sau khi ra trường cho đến hết thời gian cam kết phục vụ theo quy định.</w:t>
      </w:r>
    </w:p>
    <w:p w:rsidR="00AD42E7" w:rsidRDefault="00BC4C6A">
      <w:pPr>
        <w:pStyle w:val="NormalWeb"/>
        <w:spacing w:before="120" w:beforeAutospacing="0" w:after="160" w:afterAutospacing="0" w:line="10" w:lineRule="atLeast"/>
        <w:ind w:firstLine="340"/>
        <w:jc w:val="both"/>
      </w:pPr>
      <w:r>
        <w:rPr>
          <w:color w:val="000000"/>
          <w:sz w:val="26"/>
          <w:szCs w:val="26"/>
        </w:rPr>
        <w:t xml:space="preserve">Tôi xin cam kết thực hiện theo đúng các nội dung trên, nếu không thực hiện đúng các cam kết trên đây, tôi xin hoàn toàn chịu trách nhiệm theo các hình thức xử lý của pháp luật hiện hành.   </w:t>
      </w:r>
      <w:r>
        <w:rPr>
          <w:i/>
          <w:iCs/>
          <w:color w:val="000000"/>
          <w:sz w:val="26"/>
          <w:szCs w:val="26"/>
        </w:rPr>
        <w:t>         </w:t>
      </w:r>
    </w:p>
    <w:p w:rsidR="00AD42E7" w:rsidRDefault="00BC4C6A">
      <w:pPr>
        <w:pStyle w:val="NormalWeb"/>
        <w:spacing w:before="120" w:beforeAutospacing="0" w:after="160" w:afterAutospacing="0" w:line="10" w:lineRule="atLeast"/>
        <w:ind w:left="4460"/>
        <w:jc w:val="both"/>
      </w:pPr>
      <w:r>
        <w:rPr>
          <w:i/>
          <w:iCs/>
          <w:color w:val="000000"/>
          <w:sz w:val="26"/>
          <w:szCs w:val="26"/>
        </w:rPr>
        <w:t>  ……….., ngày........tháng</w:t>
      </w:r>
      <w:r w:rsidR="005A34E4">
        <w:rPr>
          <w:i/>
          <w:iCs/>
          <w:color w:val="000000"/>
          <w:sz w:val="26"/>
          <w:szCs w:val="26"/>
        </w:rPr>
        <w:t xml:space="preserve"> </w:t>
      </w:r>
      <w:r w:rsidR="00D306EF">
        <w:rPr>
          <w:i/>
          <w:iCs/>
          <w:color w:val="000000"/>
          <w:sz w:val="26"/>
          <w:szCs w:val="26"/>
        </w:rPr>
        <w:t>9</w:t>
      </w:r>
      <w:r w:rsidR="005A34E4">
        <w:rPr>
          <w:i/>
          <w:iCs/>
          <w:color w:val="000000"/>
          <w:sz w:val="26"/>
          <w:szCs w:val="26"/>
        </w:rPr>
        <w:t xml:space="preserve"> </w:t>
      </w:r>
      <w:r>
        <w:rPr>
          <w:i/>
          <w:iCs/>
          <w:color w:val="000000"/>
          <w:sz w:val="26"/>
          <w:szCs w:val="26"/>
        </w:rPr>
        <w:t xml:space="preserve">năm </w:t>
      </w:r>
      <w:r w:rsidR="005A34E4">
        <w:rPr>
          <w:i/>
          <w:iCs/>
          <w:color w:val="000000"/>
          <w:sz w:val="26"/>
          <w:szCs w:val="26"/>
        </w:rPr>
        <w:t>2021</w:t>
      </w:r>
    </w:p>
    <w:p w:rsidR="00AD42E7" w:rsidRDefault="00BC4C6A">
      <w:pPr>
        <w:pStyle w:val="NormalWeb"/>
        <w:spacing w:beforeAutospacing="0" w:afterAutospacing="0"/>
        <w:ind w:firstLine="4320"/>
      </w:pPr>
      <w:r>
        <w:rPr>
          <w:b/>
          <w:bCs/>
          <w:color w:val="000000"/>
          <w:sz w:val="26"/>
          <w:szCs w:val="26"/>
        </w:rPr>
        <w:t>                      Người cam kết </w:t>
      </w:r>
    </w:p>
    <w:p w:rsidR="00AD42E7" w:rsidRDefault="00BC4C6A">
      <w:pPr>
        <w:pStyle w:val="NormalWeb"/>
        <w:spacing w:beforeAutospacing="0" w:afterAutospacing="0"/>
        <w:ind w:firstLine="4320"/>
      </w:pPr>
      <w:r>
        <w:rPr>
          <w:b/>
          <w:bCs/>
          <w:color w:val="000000"/>
          <w:sz w:val="26"/>
          <w:szCs w:val="26"/>
        </w:rPr>
        <w:t>                  (ký và ghi rõ họ tên)</w:t>
      </w:r>
    </w:p>
    <w:p w:rsidR="00AD42E7" w:rsidRDefault="00AD42E7">
      <w:pPr>
        <w:pStyle w:val="NormalWeb"/>
        <w:spacing w:beforeAutospacing="0" w:after="160" w:afterAutospacing="0" w:line="10" w:lineRule="atLeast"/>
        <w:jc w:val="center"/>
        <w:rPr>
          <w:b/>
          <w:bCs/>
          <w:color w:val="000000"/>
          <w:sz w:val="26"/>
          <w:szCs w:val="26"/>
          <w:u w:val="single"/>
        </w:rPr>
      </w:pPr>
    </w:p>
    <w:p w:rsidR="005A34E4" w:rsidRDefault="005A34E4">
      <w:pPr>
        <w:pStyle w:val="NormalWeb"/>
        <w:spacing w:beforeAutospacing="0" w:after="160" w:afterAutospacing="0" w:line="10" w:lineRule="atLeast"/>
        <w:jc w:val="center"/>
        <w:rPr>
          <w:b/>
          <w:bCs/>
          <w:color w:val="000000"/>
          <w:sz w:val="26"/>
          <w:szCs w:val="26"/>
          <w:u w:val="single"/>
        </w:rPr>
      </w:pPr>
    </w:p>
    <w:p w:rsidR="00AD42E7" w:rsidRDefault="00BC4C6A">
      <w:pPr>
        <w:pStyle w:val="NormalWeb"/>
        <w:spacing w:beforeAutospacing="0" w:after="160" w:afterAutospacing="0" w:line="10" w:lineRule="atLeast"/>
        <w:jc w:val="center"/>
        <w:rPr>
          <w:color w:val="000000"/>
          <w:sz w:val="26"/>
          <w:szCs w:val="26"/>
          <w:u w:val="single"/>
        </w:rPr>
      </w:pPr>
      <w:r>
        <w:rPr>
          <w:b/>
          <w:bCs/>
          <w:color w:val="000000"/>
          <w:sz w:val="26"/>
          <w:szCs w:val="26"/>
        </w:rPr>
        <w:lastRenderedPageBreak/>
        <w:t>Ý KIẾN XÁC NHẬN, BẢO LÃNH CỦA ĐẠI DIỆN GIA ĐÌNH</w:t>
      </w:r>
    </w:p>
    <w:p w:rsidR="00AD42E7" w:rsidRDefault="00AD42E7">
      <w:pPr>
        <w:pStyle w:val="NormalWeb"/>
        <w:spacing w:beforeAutospacing="0" w:after="160" w:afterAutospacing="0" w:line="10" w:lineRule="atLeast"/>
        <w:jc w:val="center"/>
      </w:pPr>
    </w:p>
    <w:p w:rsidR="00AD42E7" w:rsidRDefault="00AD42E7">
      <w:pPr>
        <w:jc w:val="left"/>
      </w:pPr>
    </w:p>
    <w:p w:rsidR="00AD42E7" w:rsidRDefault="00BC4C6A">
      <w:pPr>
        <w:pStyle w:val="NormalWeb"/>
        <w:spacing w:before="120" w:beforeAutospacing="0" w:after="160" w:afterAutospacing="0" w:line="10" w:lineRule="atLeast"/>
        <w:ind w:left="130" w:hangingChars="50" w:hanging="130"/>
        <w:jc w:val="both"/>
      </w:pPr>
      <w:r>
        <w:rPr>
          <w:color w:val="000000"/>
          <w:sz w:val="26"/>
          <w:szCs w:val="26"/>
        </w:rPr>
        <w:t>Tôi tên là:........................................................................</w:t>
      </w:r>
    </w:p>
    <w:p w:rsidR="00AD42E7" w:rsidRDefault="00BC4C6A">
      <w:pPr>
        <w:pStyle w:val="NormalWeb"/>
        <w:spacing w:before="120" w:beforeAutospacing="0" w:after="160" w:afterAutospacing="0" w:line="10" w:lineRule="atLeast"/>
        <w:jc w:val="both"/>
      </w:pPr>
      <w:r>
        <w:rPr>
          <w:color w:val="000000"/>
          <w:sz w:val="26"/>
          <w:szCs w:val="26"/>
        </w:rPr>
        <w:t>Sinh ngày .......................................tại.......................................................................</w:t>
      </w:r>
    </w:p>
    <w:p w:rsidR="00AD42E7" w:rsidRDefault="00BC4C6A">
      <w:pPr>
        <w:pStyle w:val="NormalWeb"/>
        <w:spacing w:before="120" w:beforeAutospacing="0" w:after="160" w:afterAutospacing="0" w:line="10" w:lineRule="atLeast"/>
        <w:jc w:val="both"/>
      </w:pPr>
      <w:r>
        <w:rPr>
          <w:color w:val="000000"/>
          <w:sz w:val="26"/>
          <w:szCs w:val="26"/>
        </w:rPr>
        <w:t>Số CMND ...................................Do CA tỉnh.......................cấp ngày......................</w:t>
      </w:r>
    </w:p>
    <w:p w:rsidR="00AD42E7" w:rsidRDefault="00BC4C6A">
      <w:pPr>
        <w:pStyle w:val="NormalWeb"/>
        <w:spacing w:before="120" w:beforeAutospacing="0" w:after="160" w:afterAutospacing="0" w:line="10" w:lineRule="atLeast"/>
        <w:jc w:val="both"/>
      </w:pPr>
      <w:r>
        <w:rPr>
          <w:color w:val="000000"/>
          <w:sz w:val="26"/>
          <w:szCs w:val="26"/>
        </w:rPr>
        <w:t>Số điện thoại: ..............................................</w:t>
      </w:r>
    </w:p>
    <w:p w:rsidR="00AD42E7" w:rsidRDefault="00BC4C6A">
      <w:pPr>
        <w:pStyle w:val="NormalWeb"/>
        <w:spacing w:before="120" w:beforeAutospacing="0" w:after="160" w:afterAutospacing="0" w:line="10" w:lineRule="atLeast"/>
        <w:jc w:val="both"/>
      </w:pPr>
      <w:r>
        <w:rPr>
          <w:color w:val="000000"/>
          <w:sz w:val="26"/>
          <w:szCs w:val="26"/>
        </w:rPr>
        <w:t>Nơi ở hiện nay:.............................................................................................................</w:t>
      </w:r>
    </w:p>
    <w:p w:rsidR="00AD42E7" w:rsidRDefault="00BC4C6A">
      <w:pPr>
        <w:pStyle w:val="NormalWeb"/>
        <w:spacing w:before="120" w:beforeAutospacing="0" w:after="160" w:afterAutospacing="0" w:line="10" w:lineRule="atLeast"/>
        <w:jc w:val="both"/>
      </w:pPr>
      <w:r>
        <w:rPr>
          <w:b/>
          <w:bCs/>
          <w:color w:val="000000"/>
          <w:sz w:val="26"/>
          <w:szCs w:val="26"/>
          <w:u w:val="single"/>
        </w:rPr>
        <w:t>Tôi cùng gia đình cam kết thực hiện trách nhiệm:</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 xml:space="preserve">Nhắc nhở con (em) của tôi chấp hành nghiêm Quy chế Đào tạo đại học của Nhà nước và Quy định của Ủy ban nhân dân tỉnh </w:t>
      </w:r>
      <w:r w:rsidR="005A34E4">
        <w:rPr>
          <w:color w:val="000000"/>
          <w:sz w:val="26"/>
          <w:szCs w:val="26"/>
        </w:rPr>
        <w:t>Đồng Tháp</w:t>
      </w:r>
      <w:r>
        <w:rPr>
          <w:color w:val="000000"/>
          <w:sz w:val="26"/>
          <w:szCs w:val="26"/>
        </w:rPr>
        <w:t xml:space="preserve"> về học tập;</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Nhắc nhở con (em) của tôi phấn đấu học tập, nghiên cứu để hoàn thành chương trình đào tạo đúng thời hạn;</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Thực hiện theo đúng các quy định của UBND tỉnh, Sở Y tế sau khi tốt nghiệp ra trường về địa phương tỉnh</w:t>
      </w:r>
      <w:r w:rsidR="005A34E4">
        <w:rPr>
          <w:color w:val="000000"/>
          <w:sz w:val="26"/>
          <w:szCs w:val="26"/>
        </w:rPr>
        <w:t xml:space="preserve"> Đồng Tháp</w:t>
      </w:r>
      <w:r>
        <w:rPr>
          <w:color w:val="000000"/>
          <w:sz w:val="26"/>
          <w:szCs w:val="26"/>
        </w:rPr>
        <w:t xml:space="preserve"> làm việc lâu dài tại các đơn vị y tế công lập thuộc Sở Y tế </w:t>
      </w:r>
      <w:r w:rsidR="005A34E4">
        <w:rPr>
          <w:color w:val="000000"/>
          <w:sz w:val="26"/>
          <w:szCs w:val="26"/>
        </w:rPr>
        <w:t>Đồng Tháp</w:t>
      </w:r>
      <w:r>
        <w:rPr>
          <w:color w:val="000000"/>
          <w:sz w:val="26"/>
          <w:szCs w:val="26"/>
        </w:rPr>
        <w:t xml:space="preserve">; thời gian phục vụ công tác ít nhất </w:t>
      </w:r>
      <w:r w:rsidR="009F12EA" w:rsidRPr="009F12EA">
        <w:rPr>
          <w:b/>
          <w:color w:val="000000"/>
          <w:sz w:val="26"/>
          <w:szCs w:val="26"/>
        </w:rPr>
        <w:t>bằng</w:t>
      </w:r>
      <w:r>
        <w:rPr>
          <w:color w:val="000000"/>
          <w:sz w:val="26"/>
          <w:szCs w:val="26"/>
        </w:rPr>
        <w:t xml:space="preserve"> thời gian được đào tạo, theo sự phân công, điều động của Giám đốc Sở Y tế. Nếu vi phạm phải thực hiện chi phí đền bù đào tạo theo quy định của tỉnh.</w:t>
      </w:r>
    </w:p>
    <w:p w:rsidR="00AD42E7" w:rsidRDefault="00BC4C6A">
      <w:pPr>
        <w:pStyle w:val="NormalWeb"/>
        <w:spacing w:before="120" w:beforeAutospacing="0" w:after="160" w:afterAutospacing="0" w:line="10" w:lineRule="atLeast"/>
        <w:jc w:val="both"/>
      </w:pPr>
      <w:r>
        <w:rPr>
          <w:color w:val="000000"/>
          <w:sz w:val="26"/>
          <w:szCs w:val="26"/>
        </w:rPr>
        <w:t>Nếu không thực hiện đúng các cam kết trên đây, tôi và con (em) của tôi hoàn toàn chịu trách nhiệm các hình thức xử lý theo quy định của pháp luật hiện hành và bồi hoàn kinh phí đào tạo theo quy định.</w:t>
      </w:r>
    </w:p>
    <w:p w:rsidR="00AD42E7" w:rsidRDefault="00BC4C6A">
      <w:pPr>
        <w:pStyle w:val="NormalWeb"/>
        <w:spacing w:before="120" w:beforeAutospacing="0" w:after="160" w:afterAutospacing="0" w:line="10" w:lineRule="atLeast"/>
        <w:ind w:left="200"/>
        <w:jc w:val="right"/>
      </w:pPr>
      <w:r>
        <w:rPr>
          <w:i/>
          <w:iCs/>
          <w:color w:val="000000"/>
        </w:rPr>
        <w:t>……….., ngày</w:t>
      </w:r>
      <w:r w:rsidR="005A34E4">
        <w:rPr>
          <w:i/>
          <w:iCs/>
          <w:color w:val="000000"/>
        </w:rPr>
        <w:t xml:space="preserve">        </w:t>
      </w:r>
      <w:r>
        <w:rPr>
          <w:i/>
          <w:iCs/>
          <w:color w:val="000000"/>
        </w:rPr>
        <w:t>tháng</w:t>
      </w:r>
      <w:r w:rsidR="005A34E4">
        <w:rPr>
          <w:i/>
          <w:iCs/>
          <w:color w:val="000000"/>
        </w:rPr>
        <w:t xml:space="preserve"> </w:t>
      </w:r>
      <w:r w:rsidR="009F12EA">
        <w:rPr>
          <w:i/>
          <w:iCs/>
          <w:color w:val="000000"/>
        </w:rPr>
        <w:t>9</w:t>
      </w:r>
      <w:r w:rsidR="005A34E4">
        <w:rPr>
          <w:i/>
          <w:iCs/>
          <w:color w:val="000000"/>
        </w:rPr>
        <w:t xml:space="preserve"> </w:t>
      </w:r>
      <w:r>
        <w:rPr>
          <w:i/>
          <w:iCs/>
          <w:color w:val="000000"/>
        </w:rPr>
        <w:t>năm</w:t>
      </w:r>
      <w:r>
        <w:rPr>
          <w:color w:val="000000"/>
        </w:rPr>
        <w:t xml:space="preserve"> </w:t>
      </w:r>
      <w:r>
        <w:rPr>
          <w:i/>
          <w:iCs/>
          <w:color w:val="000000"/>
        </w:rPr>
        <w:t>20</w:t>
      </w:r>
      <w:r w:rsidR="005A34E4">
        <w:rPr>
          <w:i/>
          <w:iCs/>
          <w:color w:val="000000"/>
        </w:rPr>
        <w:t>21</w:t>
      </w:r>
    </w:p>
    <w:p w:rsidR="00AD42E7" w:rsidRDefault="00AD42E7">
      <w:pPr>
        <w:pStyle w:val="NormalWeb"/>
        <w:spacing w:before="120" w:beforeAutospacing="0" w:after="160" w:afterAutospacing="0" w:line="10" w:lineRule="atLeast"/>
        <w:ind w:firstLine="200"/>
        <w:jc w:val="both"/>
        <w:rPr>
          <w:i/>
          <w:iCs/>
          <w:color w:val="000000"/>
          <w:sz w:val="26"/>
          <w:szCs w:val="26"/>
        </w:rPr>
      </w:pPr>
    </w:p>
    <w:tbl>
      <w:tblPr>
        <w:tblStyle w:val="TableGrid"/>
        <w:tblW w:w="8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1985"/>
        <w:gridCol w:w="3287"/>
      </w:tblGrid>
      <w:tr w:rsidR="00AD42E7" w:rsidTr="005A34E4">
        <w:trPr>
          <w:trHeight w:val="506"/>
        </w:trPr>
        <w:tc>
          <w:tcPr>
            <w:tcW w:w="3544" w:type="dxa"/>
          </w:tcPr>
          <w:p w:rsidR="00AD42E7" w:rsidRDefault="005A34E4" w:rsidP="005A34E4">
            <w:pPr>
              <w:pStyle w:val="NormalWeb"/>
              <w:widowControl/>
              <w:spacing w:beforeAutospacing="0" w:afterAutospacing="0"/>
              <w:jc w:val="center"/>
              <w:rPr>
                <w:b/>
                <w:bCs/>
                <w:color w:val="000000"/>
                <w:sz w:val="22"/>
                <w:szCs w:val="22"/>
              </w:rPr>
            </w:pPr>
            <w:r>
              <w:rPr>
                <w:b/>
                <w:bCs/>
                <w:color w:val="000000"/>
                <w:sz w:val="22"/>
                <w:szCs w:val="22"/>
              </w:rPr>
              <w:t>XÁC NHẬN ĐỊA PHƯƠNG</w:t>
            </w:r>
          </w:p>
        </w:tc>
        <w:tc>
          <w:tcPr>
            <w:tcW w:w="1985" w:type="dxa"/>
          </w:tcPr>
          <w:p w:rsidR="00AD42E7" w:rsidRDefault="00AD42E7">
            <w:pPr>
              <w:pStyle w:val="NormalWeb"/>
              <w:widowControl/>
              <w:spacing w:beforeAutospacing="0" w:afterAutospacing="0"/>
              <w:jc w:val="center"/>
              <w:rPr>
                <w:b/>
                <w:bCs/>
                <w:color w:val="000000"/>
                <w:sz w:val="22"/>
                <w:szCs w:val="22"/>
              </w:rPr>
            </w:pPr>
          </w:p>
        </w:tc>
        <w:tc>
          <w:tcPr>
            <w:tcW w:w="3287" w:type="dxa"/>
          </w:tcPr>
          <w:p w:rsidR="00AD42E7" w:rsidRDefault="00BC4C6A">
            <w:pPr>
              <w:pStyle w:val="NormalWeb"/>
              <w:widowControl/>
              <w:spacing w:beforeAutospacing="0" w:afterAutospacing="0"/>
              <w:jc w:val="center"/>
              <w:rPr>
                <w:b/>
                <w:bCs/>
                <w:color w:val="000000"/>
                <w:sz w:val="22"/>
                <w:szCs w:val="22"/>
              </w:rPr>
            </w:pPr>
            <w:r>
              <w:rPr>
                <w:b/>
                <w:bCs/>
                <w:color w:val="000000"/>
                <w:sz w:val="22"/>
                <w:szCs w:val="22"/>
              </w:rPr>
              <w:t>ĐẠI DIỆN GIA ĐÌNH</w:t>
            </w:r>
          </w:p>
        </w:tc>
      </w:tr>
      <w:tr w:rsidR="00AD42E7" w:rsidTr="005A34E4">
        <w:tc>
          <w:tcPr>
            <w:tcW w:w="3544" w:type="dxa"/>
          </w:tcPr>
          <w:p w:rsidR="00AD42E7" w:rsidRDefault="00AD42E7">
            <w:pPr>
              <w:pStyle w:val="NormalWeb"/>
              <w:widowControl/>
              <w:spacing w:beforeAutospacing="0" w:afterAutospacing="0"/>
              <w:rPr>
                <w:b/>
                <w:bCs/>
                <w:color w:val="000000"/>
                <w:sz w:val="22"/>
                <w:szCs w:val="22"/>
              </w:rPr>
            </w:pPr>
          </w:p>
        </w:tc>
        <w:tc>
          <w:tcPr>
            <w:tcW w:w="1985" w:type="dxa"/>
          </w:tcPr>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tc>
        <w:tc>
          <w:tcPr>
            <w:tcW w:w="3287" w:type="dxa"/>
          </w:tcPr>
          <w:p w:rsidR="00AD42E7" w:rsidRDefault="00AD42E7">
            <w:pPr>
              <w:pStyle w:val="NormalWeb"/>
              <w:widowControl/>
              <w:spacing w:beforeAutospacing="0" w:afterAutospacing="0"/>
              <w:rPr>
                <w:b/>
                <w:bCs/>
                <w:color w:val="000000"/>
                <w:sz w:val="22"/>
                <w:szCs w:val="22"/>
              </w:rPr>
            </w:pPr>
          </w:p>
        </w:tc>
      </w:tr>
    </w:tbl>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BC4C6A">
      <w:pPr>
        <w:pStyle w:val="NormalWeb"/>
        <w:spacing w:before="120" w:beforeAutospacing="0" w:after="160" w:afterAutospacing="0" w:line="10" w:lineRule="atLeast"/>
        <w:ind w:left="200"/>
        <w:jc w:val="both"/>
        <w:rPr>
          <w:color w:val="000000"/>
          <w:sz w:val="22"/>
          <w:szCs w:val="22"/>
        </w:rPr>
      </w:pPr>
      <w:r>
        <w:rPr>
          <w:color w:val="000000"/>
          <w:sz w:val="22"/>
          <w:szCs w:val="22"/>
        </w:rPr>
        <w:t xml:space="preserve">            </w:t>
      </w:r>
    </w:p>
    <w:p w:rsidR="00AD42E7" w:rsidRDefault="00AD42E7"/>
    <w:p w:rsidR="00AD42E7" w:rsidRDefault="00AD42E7"/>
    <w:sectPr w:rsidR="00AD42E7">
      <w:footerReference w:type="default" r:id="rId8"/>
      <w:pgSz w:w="11906" w:h="16838"/>
      <w:pgMar w:top="920" w:right="1266" w:bottom="57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0122" w:rsidRDefault="00590122">
      <w:pPr>
        <w:spacing w:line="240" w:lineRule="auto"/>
      </w:pPr>
      <w:r>
        <w:separator/>
      </w:r>
    </w:p>
  </w:endnote>
  <w:endnote w:type="continuationSeparator" w:id="0">
    <w:p w:rsidR="00590122" w:rsidRDefault="005901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2E7" w:rsidRDefault="00BC4C6A">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D42E7" w:rsidRDefault="00BC4C6A">
                          <w:pPr>
                            <w:pStyle w:val="Footer"/>
                          </w:pPr>
                          <w:r>
                            <w:fldChar w:fldCharType="begin"/>
                          </w:r>
                          <w:r>
                            <w:instrText xml:space="preserve"> PAGE  \* MERGEFORMAT </w:instrText>
                          </w:r>
                          <w:r>
                            <w:fldChar w:fldCharType="separate"/>
                          </w:r>
                          <w:r w:rsidR="000F1988">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" filled="f" fillcolor="white [3201]" stroked="f" strokeweight=".5pt">
              <v:textbox style="mso-fit-shape-to-text:t" inset="0,0,0,0">
                <w:txbxContent>
                  <w:p w:rsidR="00AD42E7" w:rsidRDefault="00BC4C6A">
                    <w:pPr>
                      <w:pStyle w:val="Footer"/>
                    </w:pPr>
                    <w:r>
                      <w:fldChar w:fldCharType="begin"/>
                    </w:r>
                    <w:r>
                      <w:instrText xml:space="preserve"> PAGE  \* MERGEFORMAT </w:instrText>
                    </w:r>
                    <w:r>
                      <w:fldChar w:fldCharType="separate"/>
                    </w:r>
                    <w:r w:rsidR="000F1988">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0122" w:rsidRDefault="00590122">
      <w:pPr>
        <w:spacing w:before="0" w:after="0" w:line="240" w:lineRule="auto"/>
      </w:pPr>
      <w:r>
        <w:separator/>
      </w:r>
    </w:p>
  </w:footnote>
  <w:footnote w:type="continuationSeparator" w:id="0">
    <w:p w:rsidR="00590122" w:rsidRDefault="0059012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7B65CB"/>
    <w:multiLevelType w:val="singleLevel"/>
    <w:tmpl w:val="BE7B65CB"/>
    <w:lvl w:ilvl="0">
      <w:start w:val="1"/>
      <w:numFmt w:val="lowerLetter"/>
      <w:lvlText w:val="%1)"/>
      <w:lvlJc w:val="left"/>
      <w:pPr>
        <w:tabs>
          <w:tab w:val="left" w:pos="425"/>
        </w:tabs>
        <w:ind w:left="425" w:hanging="425"/>
      </w:pPr>
      <w:rPr>
        <w:rFonts w:hint="default"/>
      </w:rPr>
    </w:lvl>
  </w:abstractNum>
  <w:abstractNum w:abstractNumId="1" w15:restartNumberingAfterBreak="0">
    <w:nsid w:val="FFFFFF7C"/>
    <w:multiLevelType w:val="singleLevel"/>
    <w:tmpl w:val="FFFFFF7C"/>
    <w:lvl w:ilvl="0">
      <w:start w:val="1"/>
      <w:numFmt w:val="decimal"/>
      <w:pStyle w:val="ListNumber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ListNumber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ListNumber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ListNumber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ListBullet5"/>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ListBullet4"/>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ListBullet3"/>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ListBullet2"/>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ListNumber"/>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ListBullet"/>
      <w:lvlText w:val=""/>
      <w:lvlJc w:val="left"/>
      <w:pPr>
        <w:tabs>
          <w:tab w:val="left" w:pos="360"/>
        </w:tabs>
        <w:ind w:left="360" w:hangingChars="200" w:hanging="360"/>
      </w:pPr>
      <w:rPr>
        <w:rFonts w:ascii="Wingdings" w:hAnsi="Wingdings" w:hint="default"/>
      </w:rPr>
    </w:lvl>
  </w:abstractNum>
  <w:abstractNum w:abstractNumId="11" w15:restartNumberingAfterBreak="0">
    <w:nsid w:val="5A9B8FC1"/>
    <w:multiLevelType w:val="singleLevel"/>
    <w:tmpl w:val="5A9B8FC1"/>
    <w:lvl w:ilvl="0">
      <w:start w:val="1"/>
      <w:numFmt w:val="decimal"/>
      <w:lvlText w:val="%1."/>
      <w:lvlJc w:val="left"/>
      <w:pPr>
        <w:tabs>
          <w:tab w:val="left" w:pos="425"/>
        </w:tabs>
        <w:ind w:left="425" w:hanging="425"/>
      </w:pPr>
      <w:rPr>
        <w:rFonts w:hint="default"/>
        <w:b w:val="0"/>
        <w:bCs w:val="0"/>
      </w:rPr>
    </w:lvl>
  </w:abstractNum>
  <w:abstractNum w:abstractNumId="12" w15:restartNumberingAfterBreak="0">
    <w:nsid w:val="790BECB3"/>
    <w:multiLevelType w:val="singleLevel"/>
    <w:tmpl w:val="790BECB3"/>
    <w:lvl w:ilvl="0">
      <w:start w:val="1"/>
      <w:numFmt w:val="decimal"/>
      <w:lvlText w:val="%1."/>
      <w:lvlJc w:val="left"/>
      <w:pPr>
        <w:tabs>
          <w:tab w:val="left" w:pos="425"/>
        </w:tabs>
        <w:ind w:left="425" w:hanging="425"/>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481CB4"/>
    <w:rsid w:val="00041713"/>
    <w:rsid w:val="00050A31"/>
    <w:rsid w:val="00065DAC"/>
    <w:rsid w:val="000716D2"/>
    <w:rsid w:val="00071AAB"/>
    <w:rsid w:val="000B76C4"/>
    <w:rsid w:val="000C5610"/>
    <w:rsid w:val="000E6552"/>
    <w:rsid w:val="000F1988"/>
    <w:rsid w:val="000F3A4F"/>
    <w:rsid w:val="000F59AC"/>
    <w:rsid w:val="001364FE"/>
    <w:rsid w:val="001368DD"/>
    <w:rsid w:val="00147DB3"/>
    <w:rsid w:val="001518A5"/>
    <w:rsid w:val="00152E06"/>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90122"/>
    <w:rsid w:val="005A34E4"/>
    <w:rsid w:val="005A4526"/>
    <w:rsid w:val="005C1B16"/>
    <w:rsid w:val="005E53D0"/>
    <w:rsid w:val="006002EB"/>
    <w:rsid w:val="0060464A"/>
    <w:rsid w:val="006128EF"/>
    <w:rsid w:val="006264B4"/>
    <w:rsid w:val="00643033"/>
    <w:rsid w:val="00644CC3"/>
    <w:rsid w:val="00661468"/>
    <w:rsid w:val="006649F0"/>
    <w:rsid w:val="0067245D"/>
    <w:rsid w:val="0068470E"/>
    <w:rsid w:val="00695DCD"/>
    <w:rsid w:val="006A05CC"/>
    <w:rsid w:val="006A35A7"/>
    <w:rsid w:val="007152D7"/>
    <w:rsid w:val="00746C14"/>
    <w:rsid w:val="0077572A"/>
    <w:rsid w:val="007C2C59"/>
    <w:rsid w:val="00801F23"/>
    <w:rsid w:val="00837632"/>
    <w:rsid w:val="0085640F"/>
    <w:rsid w:val="008567AA"/>
    <w:rsid w:val="00892712"/>
    <w:rsid w:val="008A680A"/>
    <w:rsid w:val="008B0BB0"/>
    <w:rsid w:val="008E6C4B"/>
    <w:rsid w:val="008F18C0"/>
    <w:rsid w:val="008F776C"/>
    <w:rsid w:val="00907648"/>
    <w:rsid w:val="00930FDE"/>
    <w:rsid w:val="00984C93"/>
    <w:rsid w:val="00987CE1"/>
    <w:rsid w:val="0099405C"/>
    <w:rsid w:val="009C600F"/>
    <w:rsid w:val="009D3723"/>
    <w:rsid w:val="009E04F2"/>
    <w:rsid w:val="009F12EA"/>
    <w:rsid w:val="00A03B7B"/>
    <w:rsid w:val="00A200C9"/>
    <w:rsid w:val="00A250D5"/>
    <w:rsid w:val="00A32F56"/>
    <w:rsid w:val="00A36028"/>
    <w:rsid w:val="00A91424"/>
    <w:rsid w:val="00AA2C77"/>
    <w:rsid w:val="00AC3FB9"/>
    <w:rsid w:val="00AC702A"/>
    <w:rsid w:val="00AD226F"/>
    <w:rsid w:val="00AD42E7"/>
    <w:rsid w:val="00B13A52"/>
    <w:rsid w:val="00B24CF4"/>
    <w:rsid w:val="00B26993"/>
    <w:rsid w:val="00B4570C"/>
    <w:rsid w:val="00B5208C"/>
    <w:rsid w:val="00B74876"/>
    <w:rsid w:val="00BB7C2B"/>
    <w:rsid w:val="00BC1664"/>
    <w:rsid w:val="00BC2546"/>
    <w:rsid w:val="00BC4C6A"/>
    <w:rsid w:val="00C05085"/>
    <w:rsid w:val="00C1593D"/>
    <w:rsid w:val="00C56C7E"/>
    <w:rsid w:val="00C776A4"/>
    <w:rsid w:val="00C92C94"/>
    <w:rsid w:val="00CA2C6C"/>
    <w:rsid w:val="00CC0600"/>
    <w:rsid w:val="00CC78AC"/>
    <w:rsid w:val="00CF5393"/>
    <w:rsid w:val="00CF7953"/>
    <w:rsid w:val="00D07232"/>
    <w:rsid w:val="00D10245"/>
    <w:rsid w:val="00D21BDD"/>
    <w:rsid w:val="00D306EF"/>
    <w:rsid w:val="00D65F07"/>
    <w:rsid w:val="00D92BB7"/>
    <w:rsid w:val="00DB0F0B"/>
    <w:rsid w:val="00DC76D2"/>
    <w:rsid w:val="00DD30ED"/>
    <w:rsid w:val="00E64C21"/>
    <w:rsid w:val="00EC24C6"/>
    <w:rsid w:val="00ED0319"/>
    <w:rsid w:val="00EF2933"/>
    <w:rsid w:val="00F05146"/>
    <w:rsid w:val="00F1115D"/>
    <w:rsid w:val="00F3513C"/>
    <w:rsid w:val="00F465C5"/>
    <w:rsid w:val="00F5180D"/>
    <w:rsid w:val="00F51B21"/>
    <w:rsid w:val="00F51D87"/>
    <w:rsid w:val="00F8455C"/>
    <w:rsid w:val="07481CB4"/>
    <w:rsid w:val="0ED0554C"/>
    <w:rsid w:val="27BA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E0932A"/>
  <w15:docId w15:val="{DC95E326-CAEC-40C1-80C5-9A29CF2B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jc w:val="both"/>
    </w:pPr>
    <w:rPr>
      <w:rFonts w:eastAsiaTheme="minorHAnsi" w:cstheme="minorBidi"/>
      <w:b/>
      <w:bCs/>
      <w:sz w:val="26"/>
      <w:szCs w:val="26"/>
    </w:rPr>
  </w:style>
  <w:style w:type="paragraph" w:styleId="Heading1">
    <w:name w:val="heading 1"/>
    <w:basedOn w:val="Normal"/>
    <w:next w:val="Normal"/>
    <w:qFormat/>
    <w:pPr>
      <w:keepNext/>
      <w:keepLines/>
      <w:spacing w:before="340" w:after="330" w:line="578" w:lineRule="auto"/>
      <w:outlineLvl w:val="0"/>
    </w:pPr>
    <w:rPr>
      <w:b w:val="0"/>
      <w:bCs w:val="0"/>
      <w:kern w:val="44"/>
      <w:sz w:val="44"/>
      <w:szCs w:val="44"/>
    </w:rPr>
  </w:style>
  <w:style w:type="paragraph" w:styleId="Heading2">
    <w:name w:val="heading 2"/>
    <w:basedOn w:val="Normal"/>
    <w:next w:val="Normal"/>
    <w:semiHidden/>
    <w:unhideWhenUsed/>
    <w:qFormat/>
    <w:pPr>
      <w:keepNext/>
      <w:keepLines/>
      <w:spacing w:before="260" w:after="260" w:line="416" w:lineRule="auto"/>
      <w:outlineLvl w:val="1"/>
    </w:pPr>
    <w:rPr>
      <w:b w:val="0"/>
      <w:bCs w:val="0"/>
      <w:sz w:val="32"/>
      <w:szCs w:val="32"/>
    </w:rPr>
  </w:style>
  <w:style w:type="paragraph" w:styleId="Heading3">
    <w:name w:val="heading 3"/>
    <w:basedOn w:val="Normal"/>
    <w:next w:val="Normal"/>
    <w:semiHidden/>
    <w:unhideWhenUsed/>
    <w:qFormat/>
    <w:pPr>
      <w:keepNext/>
      <w:keepLines/>
      <w:spacing w:before="260" w:after="260" w:line="416" w:lineRule="auto"/>
      <w:outlineLvl w:val="2"/>
    </w:pPr>
    <w:rPr>
      <w:b w:val="0"/>
      <w:bCs w:val="0"/>
      <w:sz w:val="32"/>
      <w:szCs w:val="32"/>
    </w:rPr>
  </w:style>
  <w:style w:type="paragraph" w:styleId="Heading4">
    <w:name w:val="heading 4"/>
    <w:basedOn w:val="Normal"/>
    <w:next w:val="Normal"/>
    <w:semiHidden/>
    <w:unhideWhenUsed/>
    <w:qFormat/>
    <w:pPr>
      <w:keepNext/>
      <w:keepLines/>
      <w:spacing w:before="280" w:after="290" w:line="376" w:lineRule="auto"/>
      <w:outlineLvl w:val="3"/>
    </w:pPr>
    <w:rPr>
      <w:b w:val="0"/>
      <w:bCs w:val="0"/>
      <w:sz w:val="28"/>
      <w:szCs w:val="28"/>
    </w:rPr>
  </w:style>
  <w:style w:type="paragraph" w:styleId="Heading5">
    <w:name w:val="heading 5"/>
    <w:basedOn w:val="Normal"/>
    <w:next w:val="Normal"/>
    <w:semiHidden/>
    <w:unhideWhenUsed/>
    <w:qFormat/>
    <w:pPr>
      <w:keepNext/>
      <w:keepLines/>
      <w:spacing w:before="280" w:after="290" w:line="376" w:lineRule="auto"/>
      <w:outlineLvl w:val="4"/>
    </w:pPr>
    <w:rPr>
      <w:b w:val="0"/>
      <w:bCs w:val="0"/>
      <w:sz w:val="28"/>
      <w:szCs w:val="28"/>
    </w:rPr>
  </w:style>
  <w:style w:type="paragraph" w:styleId="Heading6">
    <w:name w:val="heading 6"/>
    <w:basedOn w:val="Normal"/>
    <w:next w:val="Normal"/>
    <w:semiHidden/>
    <w:unhideWhenUsed/>
    <w:qFormat/>
    <w:pPr>
      <w:keepNext/>
      <w:keepLines/>
      <w:spacing w:before="240" w:after="64" w:line="320" w:lineRule="auto"/>
      <w:outlineLvl w:val="5"/>
    </w:pPr>
    <w:rPr>
      <w:b w:val="0"/>
      <w:bCs w:val="0"/>
      <w:sz w:val="24"/>
      <w:szCs w:val="24"/>
    </w:rPr>
  </w:style>
  <w:style w:type="paragraph" w:styleId="Heading7">
    <w:name w:val="heading 7"/>
    <w:basedOn w:val="Normal"/>
    <w:next w:val="Normal"/>
    <w:semiHidden/>
    <w:unhideWhenUsed/>
    <w:qFormat/>
    <w:pPr>
      <w:keepNext/>
      <w:keepLines/>
      <w:spacing w:before="240" w:after="64" w:line="320" w:lineRule="auto"/>
      <w:outlineLvl w:val="6"/>
    </w:pPr>
    <w:rPr>
      <w:b w:val="0"/>
      <w:bCs w:val="0"/>
      <w:sz w:val="24"/>
      <w:szCs w:val="24"/>
    </w:rPr>
  </w:style>
  <w:style w:type="paragraph" w:styleId="Heading8">
    <w:name w:val="heading 8"/>
    <w:basedOn w:val="Normal"/>
    <w:next w:val="Normal"/>
    <w:semiHidden/>
    <w:unhideWhenUsed/>
    <w:qFormat/>
    <w:pPr>
      <w:keepNext/>
      <w:keepLines/>
      <w:spacing w:before="240" w:after="64" w:line="320" w:lineRule="auto"/>
      <w:outlineLvl w:val="7"/>
    </w:pPr>
    <w:rPr>
      <w:sz w:val="24"/>
      <w:szCs w:val="24"/>
    </w:rPr>
  </w:style>
  <w:style w:type="paragraph" w:styleId="Heading9">
    <w:name w:val="heading 9"/>
    <w:basedOn w:val="Normal"/>
    <w:next w:val="Normal"/>
    <w:semiHidden/>
    <w:unhideWhenUsed/>
    <w:qFormat/>
    <w:pPr>
      <w:keepNext/>
      <w:keepLines/>
      <w:spacing w:before="240" w:after="64" w:line="320" w:lineRule="auto"/>
      <w:outlineLvl w:val="8"/>
    </w:pPr>
    <w:rPr>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sz w:val="16"/>
      <w:szCs w:val="16"/>
    </w:rPr>
  </w:style>
  <w:style w:type="paragraph" w:styleId="BlockText">
    <w:name w:val="Block Text"/>
    <w:basedOn w:val="Normal"/>
    <w:pPr>
      <w:ind w:leftChars="700" w:left="1440" w:rightChars="70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Chars="100" w:firstLine="420"/>
    </w:pPr>
  </w:style>
  <w:style w:type="paragraph" w:styleId="BodyTextIndent">
    <w:name w:val="Body Text Indent"/>
    <w:basedOn w:val="Normal"/>
    <w:pPr>
      <w:ind w:leftChars="200" w:left="420"/>
    </w:pPr>
  </w:style>
  <w:style w:type="paragraph" w:styleId="BodyTextFirstIndent2">
    <w:name w:val="Body Text First Indent 2"/>
    <w:basedOn w:val="BodyTextIndent"/>
    <w:pPr>
      <w:ind w:firstLineChars="200" w:firstLine="420"/>
    </w:pPr>
  </w:style>
  <w:style w:type="paragraph" w:styleId="BodyTextIndent2">
    <w:name w:val="Body Text Indent 2"/>
    <w:basedOn w:val="Normal"/>
    <w:pPr>
      <w:spacing w:line="480" w:lineRule="auto"/>
      <w:ind w:leftChars="200" w:left="420"/>
    </w:pPr>
  </w:style>
  <w:style w:type="paragraph" w:styleId="BodyTextIndent3">
    <w:name w:val="Body Text Indent 3"/>
    <w:basedOn w:val="Normal"/>
    <w:pPr>
      <w:ind w:leftChars="200" w:left="420"/>
    </w:pPr>
    <w:rPr>
      <w:sz w:val="16"/>
      <w:szCs w:val="16"/>
    </w:rPr>
  </w:style>
  <w:style w:type="paragraph" w:styleId="Caption">
    <w:name w:val="caption"/>
    <w:basedOn w:val="Normal"/>
    <w:next w:val="Normal"/>
    <w:semiHidden/>
    <w:unhideWhenUsed/>
    <w:qFormat/>
    <w:rPr>
      <w:rFonts w:ascii="Arial" w:eastAsia="SimHei" w:hAnsi="Arial" w:cs="Arial"/>
      <w:sz w:val="20"/>
    </w:rPr>
  </w:style>
  <w:style w:type="paragraph" w:styleId="Closing">
    <w:name w:val="Closing"/>
    <w:basedOn w:val="Normal"/>
    <w:pPr>
      <w:ind w:leftChars="2100" w:left="100"/>
    </w:pPr>
  </w:style>
  <w:style w:type="character" w:styleId="CommentReference">
    <w:name w:val="annotation reference"/>
    <w:basedOn w:val="DefaultParagraphFont"/>
    <w:rPr>
      <w:sz w:val="21"/>
      <w:szCs w:val="21"/>
    </w:rPr>
  </w:style>
  <w:style w:type="paragraph" w:styleId="CommentText">
    <w:name w:val="annotation text"/>
    <w:basedOn w:val="Normal"/>
    <w:pPr>
      <w:jc w:val="left"/>
    </w:pPr>
  </w:style>
  <w:style w:type="paragraph" w:styleId="CommentSubject">
    <w:name w:val="annotation subject"/>
    <w:basedOn w:val="CommentText"/>
    <w:next w:val="CommentText"/>
    <w:rPr>
      <w:b w:val="0"/>
      <w:bCs w:val="0"/>
    </w:rPr>
  </w:style>
  <w:style w:type="paragraph" w:styleId="Date">
    <w:name w:val="Date"/>
    <w:basedOn w:val="Normal"/>
    <w:next w:val="Normal"/>
    <w:pPr>
      <w:ind w:leftChars="2500" w:left="100"/>
    </w:pPr>
  </w:style>
  <w:style w:type="paragraph" w:styleId="DocumentMap">
    <w:name w:val="Document Map"/>
    <w:basedOn w:val="Normal"/>
    <w:pPr>
      <w:shd w:val="clear" w:color="auto" w:fill="000080"/>
    </w:pPr>
  </w:style>
  <w:style w:type="paragraph" w:styleId="E-mailSignature">
    <w:name w:val="E-mail Signature"/>
    <w:basedOn w:val="Normal"/>
  </w:style>
  <w:style w:type="character" w:styleId="Emphasis">
    <w:name w:val="Emphasis"/>
    <w:basedOn w:val="DefaultParagraphFont"/>
    <w:qFormat/>
    <w:rPr>
      <w:i/>
      <w:iCs/>
    </w:rPr>
  </w:style>
  <w:style w:type="character" w:styleId="EndnoteReference">
    <w:name w:val="endnote reference"/>
    <w:basedOn w:val="DefaultParagraphFont"/>
    <w:rPr>
      <w:vertAlign w:val="superscript"/>
    </w:rPr>
  </w:style>
  <w:style w:type="paragraph" w:styleId="EndnoteText">
    <w:name w:val="endnote text"/>
    <w:basedOn w:val="Normal"/>
    <w:pPr>
      <w:snapToGrid w:val="0"/>
      <w:jc w:val="left"/>
    </w:pPr>
  </w:style>
  <w:style w:type="paragraph" w:styleId="EnvelopeAddress">
    <w:name w:val="envelope address"/>
    <w:basedOn w:val="Normal"/>
    <w:pPr>
      <w:framePr w:w="7920" w:h="1980" w:hRule="exact" w:hSpace="180" w:wrap="auto" w:hAnchor="page" w:xAlign="center" w:yAlign="bottom"/>
      <w:snapToGrid w:val="0"/>
      <w:ind w:leftChars="1400" w:left="100"/>
    </w:pPr>
    <w:rPr>
      <w:rFonts w:ascii="Arial" w:hAnsi="Arial" w:cs="Arial"/>
      <w:sz w:val="24"/>
      <w:szCs w:val="24"/>
    </w:rPr>
  </w:style>
  <w:style w:type="paragraph" w:styleId="EnvelopeReturn">
    <w:name w:val="envelope return"/>
    <w:basedOn w:val="Normal"/>
    <w:pPr>
      <w:snapToGrid w:val="0"/>
    </w:pPr>
    <w:rPr>
      <w:rFonts w:ascii="Arial" w:hAnsi="Arial" w:cs="Arial"/>
    </w:rPr>
  </w:style>
  <w:style w:type="character" w:styleId="FollowedHyperlink">
    <w:name w:val="FollowedHyperlink"/>
    <w:basedOn w:val="DefaultParagraphFont"/>
    <w:rPr>
      <w:color w:val="800080"/>
      <w:u w:val="single"/>
    </w:rPr>
  </w:style>
  <w:style w:type="paragraph" w:styleId="Footer">
    <w:name w:val="footer"/>
    <w:basedOn w:val="Normal"/>
    <w:pPr>
      <w:tabs>
        <w:tab w:val="center" w:pos="4153"/>
        <w:tab w:val="right" w:pos="8306"/>
      </w:tabs>
      <w:snapToGrid w:val="0"/>
      <w:jc w:val="left"/>
    </w:pPr>
    <w:rPr>
      <w:sz w:val="18"/>
      <w:szCs w:val="18"/>
    </w:rPr>
  </w:style>
  <w:style w:type="character" w:styleId="FootnoteReference">
    <w:name w:val="footnote reference"/>
    <w:basedOn w:val="DefaultParagraphFont"/>
    <w:rPr>
      <w:vertAlign w:val="superscript"/>
    </w:rPr>
  </w:style>
  <w:style w:type="paragraph" w:styleId="FootnoteText">
    <w:name w:val="footnote text"/>
    <w:basedOn w:val="Normal"/>
    <w:pPr>
      <w:snapToGrid w:val="0"/>
      <w:jc w:val="left"/>
    </w:pPr>
    <w:rPr>
      <w:sz w:val="18"/>
      <w:szCs w:val="18"/>
    </w:rPr>
  </w:style>
  <w:style w:type="paragraph" w:styleId="Header">
    <w:name w:val="header"/>
    <w:basedOn w:val="Normal"/>
    <w:pPr>
      <w:tabs>
        <w:tab w:val="center" w:pos="4153"/>
        <w:tab w:val="right" w:pos="8306"/>
      </w:tabs>
      <w:snapToGrid w:val="0"/>
    </w:pPr>
    <w:rPr>
      <w:sz w:val="18"/>
      <w:szCs w:val="18"/>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basedOn w:val="DefaultParagraphFont"/>
    <w:rPr>
      <w:i/>
      <w:iCs/>
    </w:rPr>
  </w:style>
  <w:style w:type="character" w:styleId="HTMLCode">
    <w:name w:val="HTML Code"/>
    <w:basedOn w:val="DefaultParagraphFont"/>
    <w:rPr>
      <w:rFonts w:ascii="Courier New" w:hAnsi="Courier New" w:cs="Courier New"/>
      <w:sz w:val="20"/>
      <w:szCs w:val="20"/>
    </w:rPr>
  </w:style>
  <w:style w:type="character" w:styleId="HTMLDefinition">
    <w:name w:val="HTML Definition"/>
    <w:basedOn w:val="DefaultParagraphFont"/>
    <w:rPr>
      <w:i/>
      <w:iCs/>
    </w:rPr>
  </w:style>
  <w:style w:type="character" w:styleId="HTMLKeyboard">
    <w:name w:val="HTML Keyboard"/>
    <w:basedOn w:val="DefaultParagraphFont"/>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basedOn w:val="DefaultParagraphFont"/>
    <w:rPr>
      <w:rFonts w:ascii="Courier New" w:hAnsi="Courier New" w:cs="Courier New"/>
    </w:rPr>
  </w:style>
  <w:style w:type="character" w:styleId="HTMLTypewriter">
    <w:name w:val="HTML Typewriter"/>
    <w:basedOn w:val="DefaultParagraphFont"/>
    <w:rPr>
      <w:rFonts w:ascii="Courier New" w:hAnsi="Courier New" w:cs="Courier New"/>
      <w:sz w:val="20"/>
      <w:szCs w:val="20"/>
    </w:rPr>
  </w:style>
  <w:style w:type="character" w:styleId="HTMLVariable">
    <w:name w:val="HTML Variable"/>
    <w:basedOn w:val="DefaultParagraphFont"/>
    <w:rPr>
      <w:i/>
      <w:iCs/>
    </w:rPr>
  </w:style>
  <w:style w:type="character" w:styleId="Hyperlink">
    <w:name w:val="Hyperlink"/>
    <w:basedOn w:val="DefaultParagraphFont"/>
    <w:rPr>
      <w:color w:val="0000FF"/>
      <w:u w:val="single"/>
    </w:rPr>
  </w:style>
  <w:style w:type="paragraph" w:styleId="Index1">
    <w:name w:val="index 1"/>
    <w:basedOn w:val="Normal"/>
    <w:next w:val="Normal"/>
  </w:style>
  <w:style w:type="paragraph" w:styleId="Index2">
    <w:name w:val="index 2"/>
    <w:basedOn w:val="Normal"/>
    <w:next w:val="Normal"/>
    <w:pPr>
      <w:ind w:leftChars="200" w:left="200"/>
    </w:pPr>
  </w:style>
  <w:style w:type="paragraph" w:styleId="Index3">
    <w:name w:val="index 3"/>
    <w:basedOn w:val="Normal"/>
    <w:next w:val="Normal"/>
    <w:pPr>
      <w:ind w:leftChars="400" w:left="400"/>
    </w:pPr>
  </w:style>
  <w:style w:type="paragraph" w:styleId="Index4">
    <w:name w:val="index 4"/>
    <w:basedOn w:val="Normal"/>
    <w:next w:val="Normal"/>
    <w:pPr>
      <w:ind w:leftChars="600" w:left="600"/>
    </w:pPr>
  </w:style>
  <w:style w:type="paragraph" w:styleId="Index5">
    <w:name w:val="index 5"/>
    <w:basedOn w:val="Normal"/>
    <w:next w:val="Normal"/>
    <w:pPr>
      <w:ind w:leftChars="800" w:left="800"/>
    </w:pPr>
  </w:style>
  <w:style w:type="paragraph" w:styleId="Index6">
    <w:name w:val="index 6"/>
    <w:basedOn w:val="Normal"/>
    <w:next w:val="Normal"/>
    <w:pPr>
      <w:ind w:leftChars="1000" w:left="1000"/>
    </w:pPr>
  </w:style>
  <w:style w:type="paragraph" w:styleId="Index7">
    <w:name w:val="index 7"/>
    <w:basedOn w:val="Normal"/>
    <w:next w:val="Normal"/>
    <w:pPr>
      <w:ind w:leftChars="1200" w:left="1200"/>
    </w:pPr>
  </w:style>
  <w:style w:type="paragraph" w:styleId="Index8">
    <w:name w:val="index 8"/>
    <w:basedOn w:val="Normal"/>
    <w:next w:val="Normal"/>
    <w:pPr>
      <w:ind w:leftChars="1400" w:left="1400"/>
    </w:pPr>
  </w:style>
  <w:style w:type="paragraph" w:styleId="Index9">
    <w:name w:val="index 9"/>
    <w:basedOn w:val="Normal"/>
    <w:next w:val="Normal"/>
    <w:pPr>
      <w:ind w:leftChars="1600" w:left="1600"/>
    </w:pPr>
  </w:style>
  <w:style w:type="paragraph" w:styleId="IndexHeading">
    <w:name w:val="index heading"/>
    <w:basedOn w:val="Normal"/>
    <w:next w:val="Index1"/>
    <w:rPr>
      <w:rFonts w:ascii="Arial" w:hAnsi="Arial" w:cs="Arial"/>
      <w:b w:val="0"/>
      <w:bCs w:val="0"/>
    </w:rPr>
  </w:style>
  <w:style w:type="character" w:styleId="LineNumber">
    <w:name w:val="line number"/>
    <w:basedOn w:val="DefaultParagraphFont"/>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Bullet3">
    <w:name w:val="List Bullet 3"/>
    <w:basedOn w:val="Normal"/>
    <w:pPr>
      <w:numPr>
        <w:numId w:val="3"/>
      </w:numPr>
    </w:pPr>
  </w:style>
  <w:style w:type="paragraph" w:styleId="ListBullet4">
    <w:name w:val="List Bullet 4"/>
    <w:basedOn w:val="Normal"/>
    <w:pPr>
      <w:numPr>
        <w:numId w:val="4"/>
      </w:numPr>
    </w:pPr>
  </w:style>
  <w:style w:type="paragraph" w:styleId="ListBullet5">
    <w:name w:val="List Bullet 5"/>
    <w:basedOn w:val="Normal"/>
    <w:pPr>
      <w:numPr>
        <w:numId w:val="5"/>
      </w:numPr>
    </w:pPr>
  </w:style>
  <w:style w:type="paragraph" w:styleId="ListContinue">
    <w:name w:val="List Continue"/>
    <w:basedOn w:val="Normal"/>
    <w:pPr>
      <w:ind w:leftChars="200" w:left="420"/>
    </w:pPr>
  </w:style>
  <w:style w:type="paragraph" w:styleId="ListContinue2">
    <w:name w:val="List Continue 2"/>
    <w:basedOn w:val="Normal"/>
    <w:pPr>
      <w:ind w:leftChars="400" w:left="840"/>
    </w:pPr>
  </w:style>
  <w:style w:type="paragraph" w:styleId="ListContinue3">
    <w:name w:val="List Continue 3"/>
    <w:basedOn w:val="Normal"/>
    <w:pPr>
      <w:ind w:leftChars="600" w:left="1260"/>
    </w:pPr>
  </w:style>
  <w:style w:type="paragraph" w:styleId="ListContinue4">
    <w:name w:val="List Continue 4"/>
    <w:basedOn w:val="Normal"/>
    <w:pPr>
      <w:ind w:leftChars="800" w:left="1680"/>
    </w:pPr>
  </w:style>
  <w:style w:type="paragraph" w:styleId="ListContinue5">
    <w:name w:val="List Continue 5"/>
    <w:basedOn w:val="Normal"/>
    <w:pPr>
      <w:ind w:leftChars="1000" w:left="21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Courier New"/>
      <w:kern w:val="2"/>
      <w:sz w:val="24"/>
      <w:szCs w:val="24"/>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Web">
    <w:name w:val="Normal (Web)"/>
    <w:pPr>
      <w:spacing w:beforeAutospacing="1" w:afterAutospacing="1"/>
    </w:pPr>
    <w:rPr>
      <w:sz w:val="24"/>
      <w:szCs w:val="24"/>
      <w:lang w:eastAsia="zh-CN"/>
    </w:rPr>
  </w:style>
  <w:style w:type="paragraph" w:styleId="NormalIndent">
    <w:name w:val="Normal Indent"/>
    <w:basedOn w:val="Normal"/>
    <w:pPr>
      <w:ind w:firstLineChars="200" w:firstLine="420"/>
    </w:pPr>
  </w:style>
  <w:style w:type="paragraph" w:styleId="NoteHeading">
    <w:name w:val="Note Heading"/>
    <w:basedOn w:val="Normal"/>
    <w:next w:val="Normal"/>
    <w:pPr>
      <w:jc w:val="center"/>
    </w:pPr>
  </w:style>
  <w:style w:type="character" w:styleId="PageNumber">
    <w:name w:val="page number"/>
    <w:basedOn w:val="DefaultParagraphFont"/>
  </w:style>
  <w:style w:type="paragraph" w:styleId="PlainText">
    <w:name w:val="Plain Text"/>
    <w:basedOn w:val="Normal"/>
    <w:rPr>
      <w:rFonts w:ascii="SimSun" w:hAnsi="Courier New" w:cs="Courier New"/>
      <w:szCs w:val="21"/>
    </w:rPr>
  </w:style>
  <w:style w:type="paragraph" w:styleId="Salutation">
    <w:name w:val="Salutation"/>
    <w:basedOn w:val="Normal"/>
    <w:next w:val="Normal"/>
  </w:style>
  <w:style w:type="paragraph" w:styleId="Signature">
    <w:name w:val="Signature"/>
    <w:basedOn w:val="Normal"/>
    <w:pPr>
      <w:ind w:leftChars="2100" w:left="100"/>
    </w:pPr>
  </w:style>
  <w:style w:type="character" w:styleId="Strong">
    <w:name w:val="Strong"/>
    <w:basedOn w:val="DefaultParagraphFont"/>
    <w:qFormat/>
    <w:rPr>
      <w:b/>
      <w:bCs/>
    </w:rPr>
  </w:style>
  <w:style w:type="paragraph" w:styleId="Subtitle">
    <w:name w:val="Subtitle"/>
    <w:basedOn w:val="Normal"/>
    <w:qFormat/>
    <w:pPr>
      <w:spacing w:before="240" w:after="60" w:line="312" w:lineRule="auto"/>
      <w:jc w:val="center"/>
      <w:outlineLvl w:val="1"/>
    </w:pPr>
    <w:rPr>
      <w:rFonts w:ascii="Arial" w:hAnsi="Arial" w:cs="Arial"/>
      <w:b w:val="0"/>
      <w:bCs w:val="0"/>
      <w:kern w:val="28"/>
      <w:sz w:val="32"/>
      <w:szCs w:val="32"/>
    </w:rPr>
  </w:style>
  <w:style w:type="table" w:styleId="Table3Deffects1">
    <w:name w:val="Table 3D effects 1"/>
    <w:basedOn w:val="TableNormal"/>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leList5">
    <w:name w:val="Table List 5"/>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TableofAuthorities">
    <w:name w:val="table of authorities"/>
    <w:basedOn w:val="Normal"/>
    <w:next w:val="Normal"/>
    <w:pPr>
      <w:ind w:leftChars="200" w:left="420"/>
    </w:pPr>
  </w:style>
  <w:style w:type="paragraph" w:styleId="TableofFigures">
    <w:name w:val="table of figures"/>
    <w:basedOn w:val="Normal"/>
    <w:next w:val="Normal"/>
    <w:pPr>
      <w:ind w:leftChars="200" w:left="200" w:hangingChars="200" w:hanging="200"/>
    </w:pPr>
  </w:style>
  <w:style w:type="table" w:styleId="TableProfessional">
    <w:name w:val="Table Professional"/>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qFormat/>
    <w:pPr>
      <w:spacing w:before="240" w:after="60"/>
      <w:jc w:val="center"/>
      <w:outlineLvl w:val="0"/>
    </w:pPr>
    <w:rPr>
      <w:rFonts w:ascii="Arial" w:hAnsi="Arial" w:cs="Arial"/>
      <w:b w:val="0"/>
      <w:bCs w:val="0"/>
      <w:sz w:val="32"/>
      <w:szCs w:val="32"/>
    </w:rPr>
  </w:style>
  <w:style w:type="paragraph" w:styleId="TOAHeading">
    <w:name w:val="toa heading"/>
    <w:basedOn w:val="Normal"/>
    <w:next w:val="Normal"/>
    <w:rPr>
      <w:rFonts w:ascii="Arial" w:hAnsi="Arial" w:cs="Arial"/>
      <w:sz w:val="24"/>
      <w:szCs w:val="24"/>
    </w:rPr>
  </w:style>
  <w:style w:type="paragraph" w:styleId="TOC1">
    <w:name w:val="toc 1"/>
    <w:basedOn w:val="Normal"/>
    <w:next w:val="Normal"/>
  </w:style>
  <w:style w:type="paragraph" w:styleId="TOC2">
    <w:name w:val="toc 2"/>
    <w:basedOn w:val="Normal"/>
    <w:next w:val="Normal"/>
    <w:pPr>
      <w:ind w:leftChars="200" w:left="420"/>
    </w:pPr>
  </w:style>
  <w:style w:type="paragraph" w:styleId="TOC3">
    <w:name w:val="toc 3"/>
    <w:basedOn w:val="Normal"/>
    <w:next w:val="Normal"/>
    <w:pPr>
      <w:ind w:leftChars="400" w:left="840"/>
    </w:pPr>
  </w:style>
  <w:style w:type="paragraph" w:styleId="TOC4">
    <w:name w:val="toc 4"/>
    <w:basedOn w:val="Normal"/>
    <w:next w:val="Normal"/>
    <w:pPr>
      <w:ind w:leftChars="600" w:left="1260"/>
    </w:pPr>
  </w:style>
  <w:style w:type="paragraph" w:styleId="TOC5">
    <w:name w:val="toc 5"/>
    <w:basedOn w:val="Normal"/>
    <w:next w:val="Normal"/>
    <w:pPr>
      <w:ind w:leftChars="800" w:left="1680"/>
    </w:pPr>
  </w:style>
  <w:style w:type="paragraph" w:styleId="TOC6">
    <w:name w:val="toc 6"/>
    <w:basedOn w:val="Normal"/>
    <w:next w:val="Normal"/>
    <w:pPr>
      <w:ind w:leftChars="1000" w:left="2100"/>
    </w:pPr>
  </w:style>
  <w:style w:type="paragraph" w:styleId="TOC7">
    <w:name w:val="toc 7"/>
    <w:basedOn w:val="Normal"/>
    <w:next w:val="Normal"/>
    <w:pPr>
      <w:ind w:leftChars="1200" w:left="2520"/>
    </w:pPr>
  </w:style>
  <w:style w:type="paragraph" w:styleId="TOC8">
    <w:name w:val="toc 8"/>
    <w:basedOn w:val="Normal"/>
    <w:next w:val="Normal"/>
    <w:pPr>
      <w:ind w:leftChars="1400" w:left="2940"/>
    </w:pPr>
  </w:style>
  <w:style w:type="paragraph" w:styleId="TOC9">
    <w:name w:val="toc 9"/>
    <w:basedOn w:val="Normal"/>
    <w:next w:val="Normal"/>
    <w:pPr>
      <w:ind w:leftChars="1600" w:left="3360"/>
    </w:pPr>
  </w:style>
  <w:style w:type="table" w:styleId="LightShading">
    <w:name w:val="Light Shading"/>
    <w:basedOn w:val="TableNormal"/>
    <w:uiPriority w:val="60"/>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LightList">
    <w:name w:val="Light List"/>
    <w:basedOn w:val="TableNormal"/>
    <w:uiPriority w:val="61"/>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62"/>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LightGrid-Accent2">
    <w:name w:val="Light Grid Accent 2"/>
    <w:basedOn w:val="TableNormal"/>
    <w:uiPriority w:val="62"/>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LightGrid-Accent3">
    <w:name w:val="Light Grid Accent 3"/>
    <w:basedOn w:val="TableNormal"/>
    <w:uiPriority w:val="62"/>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LightGrid-Accent4">
    <w:name w:val="Light Grid Accent 4"/>
    <w:basedOn w:val="TableNormal"/>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LightGrid-Accent5">
    <w:name w:val="Light Grid Accent 5"/>
    <w:basedOn w:val="TableNormal"/>
    <w:uiPriority w:val="62"/>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LightGrid-Accent6">
    <w:name w:val="Light Grid Accent 6"/>
    <w:basedOn w:val="TableNormal"/>
    <w:uiPriority w:val="62"/>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MediumShading1">
    <w:name w:val="Medium Shading 1"/>
    <w:basedOn w:val="TableNormal"/>
    <w:uiPriority w:val="63"/>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1">
    <w:name w:val="Medium Shading 2 Accent 1"/>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2">
    <w:name w:val="Medium Shading 2 Accent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3">
    <w:name w:val="Medium Shading 2 Accent 3"/>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4">
    <w:name w:val="Medium Shading 2 Accent 4"/>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5">
    <w:name w:val="Medium Shading 2 Accent 5"/>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6">
    <w:name w:val="Medium Shading 2 Accent 6"/>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List1">
    <w:name w:val="Medium List 1"/>
    <w:basedOn w:val="TableNormal"/>
    <w:uiPriority w:val="65"/>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SimSun" w:eastAsia="Courier New" w:hAnsi="SimSu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SimSun" w:eastAsia="Courier New" w:hAnsi="SimSu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SimSun" w:eastAsia="Courier New" w:hAnsi="SimSu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SimSun" w:eastAsia="Courier New" w:hAnsi="SimSu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SimSun" w:eastAsia="Courier New" w:hAnsi="SimSu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SimSun" w:eastAsia="Courier New" w:hAnsi="SimSu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SimSun" w:eastAsia="Courier New" w:hAnsi="SimSu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1">
    <w:name w:val="Medium Grid 1"/>
    <w:basedOn w:val="TableNormal"/>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SimSun" w:eastAsia="Courier New" w:hAnsi="SimSu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SimSun" w:eastAsia="Courier New" w:hAnsi="SimSu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SimSun" w:eastAsia="Courier New" w:hAnsi="SimSu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SimSun" w:eastAsia="Courier New" w:hAnsi="SimSu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SimSun" w:eastAsia="Courier New" w:hAnsi="SimSu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SimSun" w:eastAsia="Courier New" w:hAnsi="SimSu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SimSun" w:eastAsia="Courier New" w:hAnsi="SimSu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MediumGrid3-Accent1">
    <w:name w:val="Medium Grid 3 Accent 1"/>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MediumGrid3-Accent2">
    <w:name w:val="Medium Grid 3 Accent 2"/>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MediumGrid3-Accent3">
    <w:name w:val="Medium Grid 3 Accent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MediumGrid3-Accent4">
    <w:name w:val="Medium Grid 3 Accent 4"/>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MediumGrid3-Accent5">
    <w:name w:val="Medium Grid 3 Accent 5"/>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MediumGrid3-Accent6">
    <w:name w:val="Medium Grid 3 Accent 6"/>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Grid">
    <w:name w:val="Colorful Grid"/>
    <w:basedOn w:val="TableNormal"/>
    <w:uiPriority w:val="73"/>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5</cp:revision>
  <dcterms:created xsi:type="dcterms:W3CDTF">2021-09-16T16:32:00Z</dcterms:created>
  <dcterms:modified xsi:type="dcterms:W3CDTF">2021-09-16T16:38:00Z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